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DB114_length_285_mean_cov_4.21052631579</w:t>
      </w:r>
    </w:p>
    <w:p>
      <w:pPr/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