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DB114_length_285_mean_cov_3.0</w:t>
      </w:r>
    </w:p>
    <w:p>
      <w:pPr/>
      <w:r>
        <w:t>T</w:t>
      </w:r>
      <w:r>
        <w:t>T</w:t>
      </w:r>
      <w:r>
        <w:t>A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C</w:t>
      </w:r>
      <w:r>
        <w:t>C</w:t>
      </w:r>
      <w:r>
        <w:t>G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G</w:t>
      </w:r>
      <w:r>
        <w:t>T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000000"/>
        </w:rPr>
        <w:t>|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G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