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DB114_length_267_mean_cov_16.1161048689</w:t>
      </w:r>
    </w:p>
    <w:p>
      <w:pPr/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