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DB114_length_234_mean_cov_1.92307692308</w:t>
      </w:r>
    </w:p>
    <w:p>
      <w:pPr/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