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DB114_length_1098_mean_cov_10.7559198543</w:t>
      </w:r>
    </w:p>
    <w:p>
      <w:pPr/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