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DB113_length_1227_mean_cov_27.4474327628</w:t>
      </w:r>
    </w:p>
    <w:p>
      <w:pPr/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