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DB113_length_996_mean_cov_17.6275100402</w:t>
      </w:r>
    </w:p>
    <w:p>
      <w:pPr/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