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DB113_length_771_mean_cov_11.1893644617</w:t>
      </w:r>
    </w:p>
    <w:p>
      <w:pPr/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