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DB113_length_656_mean_cov_12.8460365854</w:t>
      </w:r>
    </w:p>
    <w:p>
      <w:pPr/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