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DB113_length_281_mean_cov_6.48398576512</w:t>
      </w:r>
    </w:p>
    <w:p>
      <w:pPr/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