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DB113_length_1019_mean_cov_19.7674190383</w:t>
      </w:r>
    </w:p>
    <w:p>
      <w:pPr/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