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DB113_length_765_mean_cov_10.9803921569</w:t>
      </w:r>
    </w:p>
    <w:p>
      <w:pPr/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