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DB113_length_746_mean_cov_11.654155496</w:t>
      </w:r>
    </w:p>
    <w:p>
      <w:pPr/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