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DB113_length_716_mean_cov_10.2234636872</w:t>
      </w:r>
    </w:p>
    <w:p>
      <w:pPr/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