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DB113_length_710_mean_cov_8.02394366197</w:t>
      </w:r>
    </w:p>
    <w:p>
      <w:pPr/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