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DB113_length_625_mean_cov_6.0608</w:t>
      </w:r>
    </w:p>
    <w:p>
      <w:pPr/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