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DB113_length_603_mean_cov_8.2056384743</w:t>
      </w:r>
    </w:p>
    <w:p>
      <w:pPr/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