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DB113_length_587_mean_cov_18.262350937</w:t>
      </w:r>
    </w:p>
    <w:p>
      <w:pPr/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