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DB113_length_583_mean_cov_14.0600343053</w:t>
      </w:r>
    </w:p>
    <w:p>
      <w:pPr/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