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DB113_length_572_mean_cov_10.8094405594</w:t>
      </w:r>
    </w:p>
    <w:p>
      <w:pPr/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