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DB113_length_569_mean_cov_10.5061511424</w:t>
      </w:r>
    </w:p>
    <w:p>
      <w:pPr/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