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DB113_length_552_mean_cov_6.94202898551</w:t>
      </w:r>
    </w:p>
    <w:p>
      <w:pPr/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