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DB113_length_515_mean_cov_6.9067961165</w:t>
      </w:r>
    </w:p>
    <w:p>
      <w:pPr/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