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DB113_length_511_mean_cov_6.16438356164</w:t>
      </w:r>
    </w:p>
    <w:p>
      <w:pPr/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