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DB113_length_493_mean_cov_6.69371196755</w:t>
      </w:r>
    </w:p>
    <w:p>
      <w:pPr/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