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DB113_length_450_mean_cov_8.33333333333</w:t>
      </w:r>
    </w:p>
    <w:p>
      <w:pPr/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C</w:t>
      </w:r>
      <w:r>
        <w:t>A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G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A</w:t>
      </w:r>
      <w:r>
        <w:t>A</w:t>
      </w:r>
      <w:r>
        <w:t>G</w:t>
      </w:r>
      <w:r>
        <w:t>C</w:t>
      </w:r>
      <w:r>
        <w:t>A</w:t>
      </w:r>
      <w:r>
        <w:t>G</w:t>
      </w:r>
      <w:r>
        <w:t>A</w:t>
      </w:r>
      <w:r>
        <w:t>A</w:t>
      </w:r>
      <w:r>
        <w:t>C</w:t>
      </w:r>
      <w:r>
        <w:t>A</w:t>
      </w:r>
      <w:r>
        <w:t>C</w:t>
      </w:r>
      <w:r>
        <w:t>T</w:t>
      </w:r>
      <w:r>
        <w:t>C</w:t>
      </w:r>
      <w:r>
        <w:t>T</w:t>
      </w:r>
      <w:r>
        <w:t>C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-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C</w:t>
      </w:r>
      <w:r>
        <w:t>T</w:t>
      </w:r>
      <w:r>
        <w:t>A</w:t>
      </w:r>
      <w:r>
        <w:t>C</w:t>
      </w:r>
      <w:r>
        <w:t>A</w:t>
      </w:r>
      <w:r>
        <w:t>C</w:t>
      </w:r>
      <w:r>
        <w:t>A</w:t>
      </w:r>
      <w:r>
        <w:t>G</w:t>
      </w:r>
      <w:r>
        <w:t>T</w:t>
      </w:r>
      <w:r>
        <w:t>A</w:t>
      </w:r>
      <w:r>
        <w:t>C</w:t>
      </w:r>
      <w:r>
        <w:t>C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G</w:t>
      </w:r>
      <w:r>
        <w:t>G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G</w:t>
      </w:r>
      <w:r>
        <w:t>G</w:t>
      </w:r>
      <w:r>
        <w:t>A</w:t>
      </w:r>
      <w:r>
        <w:t>C</w:t>
      </w:r>
      <w:r>
        <w:t>T</w:t>
      </w:r>
      <w:r>
        <w:t>A</w:t>
      </w:r>
      <w:r>
        <w:t>T</w:t>
      </w:r>
      <w:r>
        <w:t>A</w:t>
      </w:r>
      <w:r>
        <w:t>G</w:t>
      </w:r>
      <w:r>
        <w:t>C</w:t>
      </w:r>
      <w:r>
        <w:t>A</w:t>
      </w:r>
      <w:r>
        <w:t>G</w:t>
      </w:r>
      <w:r>
        <w:t>T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G</w:t>
      </w:r>
      <w:r>
        <w:t>A</w:t>
      </w:r>
      <w:r>
        <w:t>A</w:t>
      </w:r>
      <w:r>
        <w:t>G</w:t>
      </w:r>
      <w:r>
        <w:t>T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C</w:t>
      </w:r>
      <w:r>
        <w:t>G</w:t>
      </w:r>
      <w:r>
        <w:t>A</w:t>
      </w:r>
      <w:r>
        <w:t>A</w:t>
      </w:r>
      <w:r>
        <w:t>G</w:t>
      </w:r>
      <w:r>
        <w:t>C</w:t>
      </w:r>
      <w:r>
        <w:t>A</w:t>
      </w:r>
      <w:r>
        <w:t>T</w:t>
      </w:r>
      <w:r>
        <w:t>A</w:t>
      </w:r>
      <w:r>
        <w:t>T</w:t>
      </w:r>
      <w:r>
        <w:t>C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C</w:t>
      </w:r>
      <w:r>
        <w:t>T</w:t>
      </w:r>
      <w:r>
        <w:t>G</w:t>
      </w:r>
      <w:r>
        <w:t>A</w:t>
      </w:r>
      <w:r>
        <w:t>G</w:t>
      </w:r>
      <w:r>
        <w:t>T</w:t>
      </w:r>
      <w:r>
        <w:t>G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T</w:t>
      </w:r>
      <w:r>
        <w:t>G</w:t>
      </w:r>
      <w:r>
        <w:t>T</w:t>
      </w:r>
      <w:r>
        <w:t>C</w:t>
      </w:r>
      <w:r>
        <w:t>A</w:t>
      </w:r>
      <w:r>
        <w:t>T</w:t>
      </w:r>
      <w:r>
        <w:t>G</w:t>
      </w:r>
      <w:r>
        <w:t>G</w:t>
      </w:r>
      <w:r>
        <w:t>C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C</w:t>
      </w:r>
      <w:r>
        <w:t>T</w:t>
      </w:r>
      <w:r>
        <w:t>G</w:t>
      </w:r>
      <w:r>
        <w:rPr>
          <w:color w:val="000000"/>
        </w:rPr>
        <w:t>|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000000"/>
        </w:rPr>
        <w:t>|</w:t>
      </w:r>
      <w:r>
        <w:t>T</w:t>
      </w:r>
      <w:r>
        <w:t>C</w:t>
      </w:r>
      <w:r>
        <w:t>A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br/>
      </w:r>
      <w:r>
        <w:t>C</w:t>
      </w:r>
      <w:r>
        <w:t>C</w:t>
      </w:r>
      <w:r>
        <w:t>A</w:t>
      </w:r>
      <w:r>
        <w:t>G</w:t>
      </w:r>
      <w:r>
        <w:t>A</w:t>
      </w:r>
      <w:r>
        <w:t>T</w:t>
      </w:r>
      <w:r>
        <w:t>G</w:t>
      </w:r>
      <w:r>
        <w:t>G</w:t>
      </w:r>
      <w:r>
        <w:t>G</w:t>
      </w:r>
      <w:r>
        <w:t>T</w:t>
      </w:r>
      <w:r>
        <w:t>C</w:t>
      </w:r>
      <w:r>
        <w:t>C</w:t>
      </w:r>
      <w:r>
        <w:t>T</w:t>
      </w:r>
      <w:r>
        <w:t>G</w:t>
      </w:r>
      <w:r>
        <w:t>G</w:t>
      </w:r>
      <w:r>
        <w:t>C</w:t>
      </w:r>
      <w:r>
        <w:t>A</w:t>
      </w:r>
      <w:r>
        <w:t>A</w:t>
      </w:r>
      <w:r>
        <w:t>T</w:t>
      </w:r>
      <w:r>
        <w:t>A</w:t>
      </w:r>
      <w:r>
        <w:t>G</w:t>
      </w:r>
      <w:r>
        <w:t>G</w:t>
      </w:r>
      <w:r>
        <w:t>C</w:t>
      </w:r>
      <w:r>
        <w:t>A</w:t>
      </w:r>
      <w:r>
        <w:t>T</w:t>
      </w:r>
      <w:r>
        <w:t>C</w:t>
      </w:r>
      <w:r>
        <w:t>A</w:t>
      </w:r>
      <w:r>
        <w:t>C</w:t>
      </w:r>
      <w:r>
        <w:t>A</w:t>
      </w:r>
      <w:r>
        <w:t>A</w:t>
      </w:r>
      <w:r>
        <w:t>C</w:t>
      </w:r>
      <w:r>
        <w:t>A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C</w:t>
      </w:r>
      <w:r>
        <w:t>A</w:t>
      </w:r>
      <w:r>
        <w:t>T</w:t>
      </w:r>
      <w:r>
        <w:t>A</w:t>
      </w:r>
      <w:r>
        <w:t>A</w:t>
      </w:r>
      <w:r>
        <w:t>T</w:t>
      </w:r>
      <w:r>
        <w:t>G</w:t>
      </w:r>
      <w:r>
        <w:t>A</w:t>
      </w:r>
      <w:r>
        <w:t>C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G</w:t>
      </w:r>
      <w:r>
        <w:t>C</w:t>
      </w:r>
      <w:r>
        <w:t>T</w:t>
      </w:r>
      <w:r>
        <w:t>A</w:t>
      </w:r>
      <w:r>
        <w:t>A</w:t>
      </w:r>
      <w:r>
        <w:t>C</w:t>
      </w:r>
      <w:r>
        <w:t>A</w:t>
      </w:r>
      <w:r>
        <w:t>T</w:t>
      </w:r>
      <w:r>
        <w:t>G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T</w:t>
      </w:r>
      <w:r>
        <w:t>T</w:t>
      </w:r>
      <w:r>
        <w:t>A</w:t>
      </w:r>
      <w:r>
        <w:t>G</w:t>
      </w:r>
      <w:r>
        <w:t>T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br/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-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8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T</w:t>
      </w:r>
      <w:r>
        <w:t>T</w:t>
      </w:r>
      <w:r>
        <w:t>C</w:t>
      </w:r>
      <w:r>
        <w:t>C</w:t>
      </w:r>
      <w:r>
        <w:t>C</w:t>
      </w:r>
      <w:r>
        <w:t>T</w:t>
      </w:r>
      <w:r>
        <w:t>C</w:t>
      </w:r>
      <w:r>
        <w:t>A</w:t>
      </w:r>
      <w:r>
        <w:t>T</w:t>
      </w:r>
      <w:r>
        <w:t>C</w:t>
      </w:r>
      <w:r>
        <w:t>C</w:t>
      </w:r>
      <w:r>
        <w:t>T</w:t>
      </w:r>
      <w:r>
        <w:t>A</w:t>
      </w:r>
      <w:r>
        <w:t>A</w:t>
      </w:r>
      <w:r>
        <w:t>A</w:t>
      </w:r>
      <w:r>
        <w:t>C</w:t>
      </w:r>
      <w:r>
        <w:t>C</w:t>
      </w:r>
      <w:r>
        <w:t>A</w:t>
      </w:r>
      <w:r>
        <w:t>A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G</w:t>
      </w:r>
      <w:r>
        <w:t>C</w:t>
      </w:r>
      <w:r>
        <w:t>A</w:t>
      </w:r>
      <w:r>
        <w:t>C</w:t>
      </w:r>
      <w:r>
        <w:t>A</w:t>
      </w:r>
      <w:r>
        <w:t>C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G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C</w:t>
      </w:r>
      <w:r>
        <w:t>C</w:t>
      </w:r>
      <w:r>
        <w:t>C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A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G</w:t>
      </w:r>
      <w:r>
        <w:t>G</w:t>
      </w:r>
      <w:r>
        <w:t>G</w:t>
      </w:r>
      <w:r>
        <w:t>A</w:t>
      </w:r>
      <w:r>
        <w:t>G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