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DB113_length_434_mean_cov_8.20506912442</w:t>
      </w:r>
    </w:p>
    <w:p>
      <w:pPr/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