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DB113_length_430_mean_cov_5.17674418605</w:t>
      </w:r>
    </w:p>
    <w:p>
      <w:pPr/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