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DB113_length_397_mean_cov_7.04282115869</w:t>
      </w:r>
    </w:p>
    <w:p>
      <w:pPr/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