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DB113_length_349_mean_cov_5.57593123209</w:t>
      </w:r>
    </w:p>
    <w:p>
      <w:pPr/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