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DB112_length_792_mean_cov_7.52398989899</w:t>
      </w:r>
    </w:p>
    <w:p>
      <w:pPr/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