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DB112_length_661_mean_cov_10.8925869894</w:t>
      </w:r>
    </w:p>
    <w:p>
      <w:pPr/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