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DB112_length_1123_mean_cov_14.5120213713</w:t>
      </w:r>
    </w:p>
    <w:p>
      <w:pPr/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