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DB112_length_767_mean_cov_9.24641460235</w:t>
      </w:r>
    </w:p>
    <w:p>
      <w:pPr/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