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DB112_length_765_mean_cov_5.79607843137</w:t>
      </w:r>
    </w:p>
    <w:p>
      <w:pPr/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