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DB112_length_728_mean_cov_7.09340659341</w:t>
      </w:r>
    </w:p>
    <w:p>
      <w:pPr/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