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DB112_length_725_mean_cov_12.5972413793</w:t>
      </w:r>
    </w:p>
    <w:p>
      <w:pPr/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