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DB112_length_712_mean_cov_10.5997191011</w:t>
      </w:r>
    </w:p>
    <w:p>
      <w:pPr/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