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DB112_length_705_mean_cov_10.4255319149</w:t>
      </w:r>
    </w:p>
    <w:p>
      <w:pPr/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C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G</w:t>
      </w:r>
      <w:r>
        <w:t>A</w:t>
      </w:r>
      <w:r>
        <w:t>A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