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DB112_length_697_mean_cov_6.22668579627</w:t>
      </w:r>
    </w:p>
    <w:p>
      <w:pPr/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