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DB112_length_692_mean_cov_7.15895953757</w:t>
      </w:r>
    </w:p>
    <w:p>
      <w:pPr/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