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DB112_length_677_mean_cov_10.4135893648</w:t>
      </w:r>
    </w:p>
    <w:p>
      <w:pPr/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