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DB112_length_673_mean_cov_7.31500742942</w:t>
      </w:r>
    </w:p>
    <w:p>
      <w:pPr/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