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DB112_length_669_mean_cov_14.9237668161</w:t>
      </w:r>
    </w:p>
    <w:p>
      <w:pPr/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