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DB112_length_654_mean_cov_11.629969419</w:t>
      </w:r>
    </w:p>
    <w:p>
      <w:pPr/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