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DB112_length_604_mean_cov_10.3377483444</w:t>
      </w:r>
    </w:p>
    <w:p>
      <w:pPr/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