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DB112_length_602_mean_cov_16.196013289</w:t>
      </w:r>
    </w:p>
    <w:p>
      <w:pPr/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