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DB112_length_564_mean_cov_18.7358156028</w:t>
      </w:r>
    </w:p>
    <w:p>
      <w:pPr/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