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DB112_length_559_mean_cov_2.95169946333</w:t>
      </w:r>
    </w:p>
    <w:p>
      <w:pPr/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