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DB112_length_546_mean_cov_6.86813186813</w:t>
      </w:r>
    </w:p>
    <w:p>
      <w:pPr/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